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4D" w:rsidRPr="005F5D4D" w:rsidRDefault="002279C9" w:rsidP="005F5D4D">
      <w:pPr>
        <w:pStyle w:val="Heading1"/>
      </w:pPr>
      <w:r>
        <w:t>KOOR Feature Points</w:t>
      </w:r>
      <w:r w:rsidR="005F5D4D">
        <w:t xml:space="preserve"> – Additional</w:t>
      </w:r>
    </w:p>
    <w:p w:rsidR="005F5D4D" w:rsidRPr="005F5D4D" w:rsidRDefault="005F5D4D" w:rsidP="005F5D4D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5"/>
        <w:gridCol w:w="4607"/>
        <w:gridCol w:w="3594"/>
      </w:tblGrid>
      <w:tr w:rsidR="00924FB4" w:rsidRPr="007A5254" w:rsidTr="00924FB4">
        <w:tc>
          <w:tcPr>
            <w:tcW w:w="654" w:type="dxa"/>
          </w:tcPr>
          <w:p w:rsidR="00924FB4" w:rsidRPr="007A5254" w:rsidRDefault="00924FB4">
            <w:pPr>
              <w:rPr>
                <w:b/>
              </w:rPr>
            </w:pPr>
            <w:r w:rsidRPr="007A5254">
              <w:rPr>
                <w:b/>
              </w:rPr>
              <w:t>S.No</w:t>
            </w:r>
          </w:p>
        </w:tc>
        <w:tc>
          <w:tcPr>
            <w:tcW w:w="4608" w:type="dxa"/>
          </w:tcPr>
          <w:p w:rsidR="00924FB4" w:rsidRPr="007A5254" w:rsidRDefault="00924FB4">
            <w:pPr>
              <w:rPr>
                <w:b/>
              </w:rPr>
            </w:pPr>
            <w:r w:rsidRPr="007A5254">
              <w:rPr>
                <w:b/>
              </w:rPr>
              <w:t>Feature Description</w:t>
            </w:r>
          </w:p>
        </w:tc>
        <w:tc>
          <w:tcPr>
            <w:tcW w:w="3594" w:type="dxa"/>
          </w:tcPr>
          <w:p w:rsidR="00924FB4" w:rsidRPr="007A5254" w:rsidRDefault="00924FB4">
            <w:pPr>
              <w:rPr>
                <w:b/>
              </w:rPr>
            </w:pPr>
            <w:r w:rsidRPr="007A5254">
              <w:rPr>
                <w:b/>
              </w:rPr>
              <w:t xml:space="preserve">Status 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1</w:t>
            </w:r>
          </w:p>
        </w:tc>
        <w:tc>
          <w:tcPr>
            <w:tcW w:w="4608" w:type="dxa"/>
          </w:tcPr>
          <w:p w:rsidR="00924FB4" w:rsidRDefault="00924FB4">
            <w:r>
              <w:t xml:space="preserve">Give cancel order option in Active status, admin can configure the refund %age amount, Mr. Saleem will share the scenario with tax and amount – who will setup the refund, admin or kitchen and who will get the refunded amount? </w:t>
            </w:r>
          </w:p>
        </w:tc>
        <w:tc>
          <w:tcPr>
            <w:tcW w:w="3594" w:type="dxa"/>
          </w:tcPr>
          <w:p w:rsidR="00924FB4" w:rsidRDefault="00924FB4">
            <w:r>
              <w:t>Partially completed, waiting for KOOR on “who will setup the refund, admin or kitchen and who will get the refunded amount?”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2</w:t>
            </w:r>
          </w:p>
        </w:tc>
        <w:tc>
          <w:tcPr>
            <w:tcW w:w="4608" w:type="dxa"/>
          </w:tcPr>
          <w:p w:rsidR="00924FB4" w:rsidRDefault="00924FB4">
            <w:r>
              <w:t>If someone chose a 1 star , then prepopulated question will be shown as reason , saleem will share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3</w:t>
            </w:r>
          </w:p>
        </w:tc>
        <w:tc>
          <w:tcPr>
            <w:tcW w:w="4608" w:type="dxa"/>
          </w:tcPr>
          <w:p w:rsidR="00924FB4" w:rsidRDefault="00924FB4">
            <w:r>
              <w:t>Invite friends should have 3 options, link, code and contact number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4</w:t>
            </w:r>
          </w:p>
        </w:tc>
        <w:tc>
          <w:tcPr>
            <w:tcW w:w="4608" w:type="dxa"/>
          </w:tcPr>
          <w:p w:rsidR="00924FB4" w:rsidRDefault="00924FB4">
            <w:r>
              <w:t>Signup flow for customer, rider and kitchen</w:t>
            </w:r>
          </w:p>
        </w:tc>
        <w:tc>
          <w:tcPr>
            <w:tcW w:w="3594" w:type="dxa"/>
          </w:tcPr>
          <w:p w:rsidR="00924FB4" w:rsidRDefault="000F2019">
            <w:r>
              <w:t>In Progress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5</w:t>
            </w:r>
          </w:p>
        </w:tc>
        <w:tc>
          <w:tcPr>
            <w:tcW w:w="4608" w:type="dxa"/>
          </w:tcPr>
          <w:p w:rsidR="00924FB4" w:rsidRDefault="00924FB4">
            <w:r>
              <w:t>If rider picks the order, it still showing in active orders, tanveer will put filters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6</w:t>
            </w:r>
          </w:p>
        </w:tc>
        <w:tc>
          <w:tcPr>
            <w:tcW w:w="4608" w:type="dxa"/>
          </w:tcPr>
          <w:p w:rsidR="00924FB4" w:rsidRDefault="00924FB4">
            <w:r>
              <w:t>Rider can accept more than one orders, first pickup should be delivered first (need discussion and implementation on this point) , rider can accept more than one order on a same route, queue of orders will be maintained, and deliver first order then second and so on….</w:t>
            </w:r>
          </w:p>
        </w:tc>
        <w:tc>
          <w:tcPr>
            <w:tcW w:w="3594" w:type="dxa"/>
          </w:tcPr>
          <w:p w:rsidR="00924FB4" w:rsidRDefault="000F2019">
            <w:r>
              <w:t>Pending, will rider get the payment of each order?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7</w:t>
            </w:r>
          </w:p>
        </w:tc>
        <w:tc>
          <w:tcPr>
            <w:tcW w:w="4608" w:type="dxa"/>
          </w:tcPr>
          <w:p w:rsidR="00924FB4" w:rsidRDefault="00924FB4">
            <w:r>
              <w:t>Rider - by default map will be shown and show where he is , currently we are showing current location on my account screen, and then if there is an order he can accept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8</w:t>
            </w:r>
          </w:p>
        </w:tc>
        <w:tc>
          <w:tcPr>
            <w:tcW w:w="4608" w:type="dxa"/>
          </w:tcPr>
          <w:p w:rsidR="00924FB4" w:rsidRDefault="00924FB4">
            <w:r>
              <w:t>Chat option with admin and rider and customer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9</w:t>
            </w:r>
          </w:p>
        </w:tc>
        <w:tc>
          <w:tcPr>
            <w:tcW w:w="4608" w:type="dxa"/>
          </w:tcPr>
          <w:p w:rsidR="00924FB4" w:rsidRDefault="00924FB4">
            <w:r>
              <w:t>On kitchen, new request,  need to see the documents , verify or non-verify , they will go on tabs verified and unverified, and from there a user can accept or reject a rider/ kitchen, document name, issue date , as a third party will be accepting / rejecting the rider/kitche,expiry date will be recorded with documents and user will get notification in case a document is going to expire</w:t>
            </w:r>
          </w:p>
        </w:tc>
        <w:tc>
          <w:tcPr>
            <w:tcW w:w="3594" w:type="dxa"/>
          </w:tcPr>
          <w:p w:rsidR="00924FB4" w:rsidRDefault="000F2019">
            <w:r>
              <w:t>In Progress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10</w:t>
            </w:r>
          </w:p>
        </w:tc>
        <w:tc>
          <w:tcPr>
            <w:tcW w:w="4608" w:type="dxa"/>
          </w:tcPr>
          <w:p w:rsidR="00924FB4" w:rsidRDefault="00924FB4">
            <w:r>
              <w:t>A created user should have the only option to accept/reject a rider/kitchen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11</w:t>
            </w:r>
          </w:p>
        </w:tc>
        <w:tc>
          <w:tcPr>
            <w:tcW w:w="4608" w:type="dxa"/>
          </w:tcPr>
          <w:p w:rsidR="00924FB4" w:rsidRDefault="00924FB4">
            <w:r>
              <w:t>If a kitchen/rider are blocked they should not be able to join again .we can capture any id like social security number in USA, and can also check against first name , last name , email or contact number</w:t>
            </w:r>
          </w:p>
        </w:tc>
        <w:tc>
          <w:tcPr>
            <w:tcW w:w="3594" w:type="dxa"/>
          </w:tcPr>
          <w:p w:rsidR="00924FB4" w:rsidRDefault="000F2019">
            <w:r>
              <w:t>DONE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lastRenderedPageBreak/>
              <w:t>12</w:t>
            </w:r>
          </w:p>
        </w:tc>
        <w:tc>
          <w:tcPr>
            <w:tcW w:w="4608" w:type="dxa"/>
          </w:tcPr>
          <w:p w:rsidR="00924FB4" w:rsidRDefault="00924FB4">
            <w:r>
              <w:t>Billing section is for kitchens</w:t>
            </w:r>
          </w:p>
        </w:tc>
        <w:tc>
          <w:tcPr>
            <w:tcW w:w="3594" w:type="dxa"/>
          </w:tcPr>
          <w:p w:rsidR="00924FB4" w:rsidRDefault="000F2019">
            <w:r>
              <w:t>Discussion needed with KOOR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13</w:t>
            </w:r>
          </w:p>
        </w:tc>
        <w:tc>
          <w:tcPr>
            <w:tcW w:w="4608" w:type="dxa"/>
          </w:tcPr>
          <w:p w:rsidR="00924FB4" w:rsidRDefault="00924FB4">
            <w:r>
              <w:t>Riders will connect to their accounts</w:t>
            </w:r>
          </w:p>
        </w:tc>
        <w:tc>
          <w:tcPr>
            <w:tcW w:w="3594" w:type="dxa"/>
          </w:tcPr>
          <w:p w:rsidR="00924FB4" w:rsidRDefault="000F2019">
            <w:r>
              <w:t>Pending</w:t>
            </w:r>
            <w:r w:rsidR="00957137">
              <w:t>, discussion with KOOR is needed</w:t>
            </w:r>
          </w:p>
        </w:tc>
      </w:tr>
      <w:tr w:rsidR="00924FB4" w:rsidTr="00924FB4">
        <w:tc>
          <w:tcPr>
            <w:tcW w:w="654" w:type="dxa"/>
          </w:tcPr>
          <w:p w:rsidR="00924FB4" w:rsidRDefault="00924FB4">
            <w:r>
              <w:t>14</w:t>
            </w:r>
          </w:p>
        </w:tc>
        <w:tc>
          <w:tcPr>
            <w:tcW w:w="4608" w:type="dxa"/>
          </w:tcPr>
          <w:p w:rsidR="00924FB4" w:rsidRDefault="00924FB4">
            <w:r>
              <w:t>Tax section – KOOR team will update us on exact requirements</w:t>
            </w:r>
          </w:p>
        </w:tc>
        <w:tc>
          <w:tcPr>
            <w:tcW w:w="3594" w:type="dxa"/>
          </w:tcPr>
          <w:p w:rsidR="00924FB4" w:rsidRDefault="000F2019">
            <w:r>
              <w:t>Pending , discussion with KOOR is needed</w:t>
            </w:r>
          </w:p>
        </w:tc>
      </w:tr>
    </w:tbl>
    <w:p w:rsidR="002279C9" w:rsidRDefault="002279C9"/>
    <w:sectPr w:rsidR="002279C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2019"/>
    <w:rsid w:val="0015074B"/>
    <w:rsid w:val="002279C9"/>
    <w:rsid w:val="0029639D"/>
    <w:rsid w:val="00326F90"/>
    <w:rsid w:val="005F5D4D"/>
    <w:rsid w:val="007A5254"/>
    <w:rsid w:val="00924FB4"/>
    <w:rsid w:val="00957137"/>
    <w:rsid w:val="00AA1D8D"/>
    <w:rsid w:val="00B47730"/>
    <w:rsid w:val="00CB0664"/>
    <w:rsid w:val="00F1135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B52C90"/>
  <w14:defaultImageDpi w14:val="300"/>
  <w15:docId w15:val="{ADB04376-9688-47D4-BC4B-E850454C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91398-B929-454F-837E-316AA4A6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6</cp:revision>
  <cp:lastPrinted>2025-05-07T14:21:00Z</cp:lastPrinted>
  <dcterms:created xsi:type="dcterms:W3CDTF">2013-12-23T23:15:00Z</dcterms:created>
  <dcterms:modified xsi:type="dcterms:W3CDTF">2025-05-07T14:21:00Z</dcterms:modified>
  <cp:category/>
</cp:coreProperties>
</file>